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40" w:type="dxa"/>
        <w:tblInd w:w="93" w:type="dxa"/>
        <w:tblLook w:val="04A0" w:firstRow="1" w:lastRow="0" w:firstColumn="1" w:lastColumn="0" w:noHBand="0" w:noVBand="1"/>
      </w:tblPr>
      <w:tblGrid>
        <w:gridCol w:w="2020"/>
        <w:gridCol w:w="2020"/>
      </w:tblGrid>
      <w:tr w:rsidR="00BE6A3A" w:rsidRPr="00BE6A3A" w:rsidTr="00BE6A3A">
        <w:trPr>
          <w:trHeight w:val="6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Tracy - BLB140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Austin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Ross</w:t>
            </w: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Caleb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Smith</w:t>
            </w: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Manisha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Gupta</w:t>
            </w: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Courtney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Madl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Matt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Davis</w:t>
            </w: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Nicholas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Hall</w:t>
            </w:r>
          </w:p>
        </w:tc>
      </w:tr>
      <w:tr w:rsidR="00BE6A3A" w:rsidRPr="00BE6A3A" w:rsidTr="00BE6A3A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Rohan</w:t>
            </w:r>
            <w:proofErr w:type="spell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Sur</w:t>
            </w:r>
          </w:p>
        </w:tc>
      </w:tr>
    </w:tbl>
    <w:p w:rsidR="00B45FE9" w:rsidRDefault="00B45FE9" w:rsidP="007A3515"/>
    <w:p w:rsidR="00BE6A3A" w:rsidRDefault="00BE6A3A" w:rsidP="007A3515"/>
    <w:tbl>
      <w:tblPr>
        <w:tblW w:w="3320" w:type="dxa"/>
        <w:tblInd w:w="93" w:type="dxa"/>
        <w:tblLook w:val="04A0" w:firstRow="1" w:lastRow="0" w:firstColumn="1" w:lastColumn="0" w:noHBand="0" w:noVBand="1"/>
      </w:tblPr>
      <w:tblGrid>
        <w:gridCol w:w="1660"/>
        <w:gridCol w:w="1660"/>
      </w:tblGrid>
      <w:tr w:rsidR="00BE6A3A" w:rsidRPr="00BE6A3A" w:rsidTr="00BE6A3A">
        <w:trPr>
          <w:trHeight w:val="6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Elijah - BLB 155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Nathan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Klish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Zachary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Soules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Viswajith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Kumar</w:t>
            </w:r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Arun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Limaye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Pranav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Sheth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Eric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Bishop</w:t>
            </w:r>
          </w:p>
        </w:tc>
      </w:tr>
      <w:tr w:rsidR="00BE6A3A" w:rsidRPr="00BE6A3A" w:rsidTr="00BE6A3A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Taylor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Johnston</w:t>
            </w:r>
          </w:p>
        </w:tc>
      </w:tr>
    </w:tbl>
    <w:p w:rsidR="00BE6A3A" w:rsidRDefault="00BE6A3A" w:rsidP="007A3515"/>
    <w:tbl>
      <w:tblPr>
        <w:tblW w:w="3400" w:type="dxa"/>
        <w:tblInd w:w="93" w:type="dxa"/>
        <w:tblLook w:val="04A0" w:firstRow="1" w:lastRow="0" w:firstColumn="1" w:lastColumn="0" w:noHBand="0" w:noVBand="1"/>
      </w:tblPr>
      <w:tblGrid>
        <w:gridCol w:w="1700"/>
        <w:gridCol w:w="1700"/>
      </w:tblGrid>
      <w:tr w:rsidR="00BE6A3A" w:rsidRPr="00BE6A3A" w:rsidTr="00BE6A3A">
        <w:trPr>
          <w:trHeight w:val="6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Toby BLB 170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Grant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Hall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Mohamed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Abdelhady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Matthew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Emerson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Patrick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Bender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William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Han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Luo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Helen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Zhang</w:t>
            </w:r>
          </w:p>
        </w:tc>
      </w:tr>
    </w:tbl>
    <w:p w:rsidR="00BE6A3A" w:rsidRDefault="00BE6A3A" w:rsidP="007A3515"/>
    <w:tbl>
      <w:tblPr>
        <w:tblW w:w="3840" w:type="dxa"/>
        <w:tblInd w:w="93" w:type="dxa"/>
        <w:tblLook w:val="04A0" w:firstRow="1" w:lastRow="0" w:firstColumn="1" w:lastColumn="0" w:noHBand="0" w:noVBand="1"/>
      </w:tblPr>
      <w:tblGrid>
        <w:gridCol w:w="1920"/>
        <w:gridCol w:w="1920"/>
      </w:tblGrid>
      <w:tr w:rsidR="00BE6A3A" w:rsidRPr="00BE6A3A" w:rsidTr="00BE6A3A">
        <w:trPr>
          <w:trHeight w:val="6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Carswell</w:t>
            </w:r>
            <w:proofErr w:type="spellEnd"/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 xml:space="preserve"> BLB 180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Julian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Gutierrez</w:t>
            </w:r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Pratyusha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Manthena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Jason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Xu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Murtaza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Hakimi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Patrick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Lee</w:t>
            </w:r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Raneem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Qasim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Misti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Fulmer</w:t>
            </w:r>
          </w:p>
        </w:tc>
      </w:tr>
    </w:tbl>
    <w:p w:rsidR="00BE6A3A" w:rsidRDefault="00BE6A3A" w:rsidP="007A3515"/>
    <w:tbl>
      <w:tblPr>
        <w:tblW w:w="3400" w:type="dxa"/>
        <w:tblInd w:w="93" w:type="dxa"/>
        <w:tblLook w:val="04A0" w:firstRow="1" w:lastRow="0" w:firstColumn="1" w:lastColumn="0" w:noHBand="0" w:noVBand="1"/>
      </w:tblPr>
      <w:tblGrid>
        <w:gridCol w:w="1700"/>
        <w:gridCol w:w="1700"/>
      </w:tblGrid>
      <w:tr w:rsidR="00BE6A3A" w:rsidRPr="00BE6A3A" w:rsidTr="00BE6A3A">
        <w:trPr>
          <w:trHeight w:val="6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Josh- BLB 225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Tiffanie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Buchanan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Kanian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Khan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Cortez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Proal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Sam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Matthews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Brian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Liao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Eric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Li</w:t>
            </w:r>
          </w:p>
        </w:tc>
      </w:tr>
      <w:tr w:rsidR="00BE6A3A" w:rsidRPr="00BE6A3A" w:rsidTr="00BE6A3A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Hayley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Steinman</w:t>
            </w:r>
          </w:p>
        </w:tc>
      </w:tr>
    </w:tbl>
    <w:p w:rsidR="00BE6A3A" w:rsidRDefault="00BE6A3A" w:rsidP="007A3515"/>
    <w:tbl>
      <w:tblPr>
        <w:tblW w:w="3360" w:type="dxa"/>
        <w:tblInd w:w="93" w:type="dxa"/>
        <w:tblLook w:val="04A0" w:firstRow="1" w:lastRow="0" w:firstColumn="1" w:lastColumn="0" w:noHBand="0" w:noVBand="1"/>
      </w:tblPr>
      <w:tblGrid>
        <w:gridCol w:w="1680"/>
        <w:gridCol w:w="1680"/>
      </w:tblGrid>
      <w:tr w:rsidR="00BE6A3A" w:rsidRPr="00BE6A3A" w:rsidTr="00BE6A3A">
        <w:trPr>
          <w:trHeight w:val="6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Louie - BLB 245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Jesse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Keleman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Anurag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Kumar</w:t>
            </w: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Elizabeth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Branin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Indrajeet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Chauhan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Nicholas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James</w:t>
            </w: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Robert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Brath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</w:p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</w:p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Dave - BLB 250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Srikanth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Garlapati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Steven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Spooner</w:t>
            </w: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Anderson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Wey</w:t>
            </w: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Pierce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Teeuwen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Shane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Brewer</w:t>
            </w:r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Thomas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Adcox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Ram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Tiwari</w:t>
            </w:r>
            <w:proofErr w:type="spellEnd"/>
          </w:p>
        </w:tc>
      </w:tr>
    </w:tbl>
    <w:p w:rsidR="00BE6A3A" w:rsidRDefault="00BE6A3A" w:rsidP="007A3515"/>
    <w:tbl>
      <w:tblPr>
        <w:tblW w:w="3640" w:type="dxa"/>
        <w:tblInd w:w="93" w:type="dxa"/>
        <w:tblLook w:val="04A0" w:firstRow="1" w:lastRow="0" w:firstColumn="1" w:lastColumn="0" w:noHBand="0" w:noVBand="1"/>
      </w:tblPr>
      <w:tblGrid>
        <w:gridCol w:w="1820"/>
        <w:gridCol w:w="1820"/>
      </w:tblGrid>
      <w:tr w:rsidR="00BE6A3A" w:rsidRPr="00BE6A3A" w:rsidTr="00BE6A3A">
        <w:trPr>
          <w:trHeight w:val="6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Collin R BLB 255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Trent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McRae</w:t>
            </w:r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Kelly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Cody</w:t>
            </w:r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Gabriel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Uceda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Bryn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Brockman</w:t>
            </w:r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Brice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Tsao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Sichao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Liu</w:t>
            </w:r>
          </w:p>
        </w:tc>
      </w:tr>
    </w:tbl>
    <w:p w:rsidR="00BE6A3A" w:rsidRDefault="00BE6A3A" w:rsidP="007A3515"/>
    <w:p w:rsidR="00BE6A3A" w:rsidRDefault="00BE6A3A" w:rsidP="007A3515"/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2160"/>
        <w:gridCol w:w="2160"/>
      </w:tblGrid>
      <w:tr w:rsidR="00BE6A3A" w:rsidRPr="00BE6A3A" w:rsidTr="00BE6A3A">
        <w:trPr>
          <w:trHeight w:val="6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bookmarkStart w:id="0" w:name="_GoBack"/>
            <w:bookmarkEnd w:id="0"/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lastRenderedPageBreak/>
              <w:t xml:space="preserve">Bryan Gaston -BLB 260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lastRenderedPageBreak/>
              <w:t>Anvita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Kandru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Xavier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Polisetty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Sandy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Guenther</w:t>
            </w:r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Grace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Kuang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Michael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Cerny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Kelly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Bye</w:t>
            </w:r>
          </w:p>
        </w:tc>
      </w:tr>
      <w:tr w:rsidR="00BE6A3A" w:rsidRPr="00BE6A3A" w:rsidTr="00BE6A3A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Josh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Dollar</w:t>
            </w:r>
          </w:p>
        </w:tc>
      </w:tr>
    </w:tbl>
    <w:p w:rsidR="00BE6A3A" w:rsidRDefault="00BE6A3A" w:rsidP="007A3515"/>
    <w:tbl>
      <w:tblPr>
        <w:tblW w:w="2600" w:type="dxa"/>
        <w:tblInd w:w="93" w:type="dxa"/>
        <w:tblLook w:val="04A0" w:firstRow="1" w:lastRow="0" w:firstColumn="1" w:lastColumn="0" w:noHBand="0" w:noVBand="1"/>
      </w:tblPr>
      <w:tblGrid>
        <w:gridCol w:w="1365"/>
        <w:gridCol w:w="1300"/>
      </w:tblGrid>
      <w:tr w:rsidR="00BE6A3A" w:rsidRPr="00BE6A3A" w:rsidTr="00BE6A3A">
        <w:trPr>
          <w:trHeight w:val="6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Colin Q - BLB 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</w:pPr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Alexander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Gibson</w:t>
            </w:r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Amir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Lankarani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Christopher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Martine</w:t>
            </w:r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Jack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Ramsey</w:t>
            </w:r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Emma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Bedokis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Justina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  <w:proofErr w:type="spellStart"/>
            <w:r w:rsidRPr="00BE6A3A">
              <w:rPr>
                <w:rFonts w:ascii="Calibri" w:eastAsia="Times New Roman" w:hAnsi="Calibri" w:cs="Times New Roman"/>
                <w:color w:val="000000"/>
                <w:sz w:val="24"/>
              </w:rPr>
              <w:t>Mandell</w:t>
            </w:r>
            <w:proofErr w:type="spellEnd"/>
          </w:p>
        </w:tc>
      </w:tr>
      <w:tr w:rsidR="00BE6A3A" w:rsidRPr="00BE6A3A" w:rsidTr="00BE6A3A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A3A" w:rsidRPr="00BE6A3A" w:rsidRDefault="00BE6A3A" w:rsidP="00BE6A3A">
            <w:pPr>
              <w:rPr>
                <w:rFonts w:ascii="Calibri" w:eastAsia="Times New Roman" w:hAnsi="Calibri" w:cs="Times New Roman"/>
                <w:color w:val="000000"/>
                <w:sz w:val="24"/>
              </w:rPr>
            </w:pPr>
          </w:p>
        </w:tc>
      </w:tr>
    </w:tbl>
    <w:p w:rsidR="00BE6A3A" w:rsidRDefault="00BE6A3A" w:rsidP="007A3515"/>
    <w:p w:rsidR="00BE6A3A" w:rsidRDefault="00BE6A3A" w:rsidP="007A3515"/>
    <w:p w:rsidR="00BE6A3A" w:rsidRDefault="00BE6A3A" w:rsidP="007A3515"/>
    <w:p w:rsidR="00BE6A3A" w:rsidRDefault="00BE6A3A" w:rsidP="007A3515"/>
    <w:p w:rsidR="00BE6A3A" w:rsidRDefault="00BE6A3A" w:rsidP="007A3515"/>
    <w:p w:rsidR="00BE6A3A" w:rsidRDefault="00BE6A3A" w:rsidP="007A3515"/>
    <w:p w:rsidR="00BE6A3A" w:rsidRDefault="00BE6A3A" w:rsidP="007A3515"/>
    <w:p w:rsidR="00BE6A3A" w:rsidRPr="00AF5046" w:rsidRDefault="00BE6A3A" w:rsidP="007A3515"/>
    <w:sectPr w:rsidR="00BE6A3A" w:rsidRPr="00AF5046" w:rsidSect="00BE6A3A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A3A" w:rsidRDefault="00BE6A3A" w:rsidP="00E46E7E">
      <w:r>
        <w:separator/>
      </w:r>
    </w:p>
  </w:endnote>
  <w:endnote w:type="continuationSeparator" w:id="0">
    <w:p w:rsidR="00BE6A3A" w:rsidRDefault="00BE6A3A" w:rsidP="00E4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A3A" w:rsidRDefault="00BE6A3A" w:rsidP="00E46E7E">
      <w:r>
        <w:separator/>
      </w:r>
    </w:p>
  </w:footnote>
  <w:footnote w:type="continuationSeparator" w:id="0">
    <w:p w:rsidR="00BE6A3A" w:rsidRDefault="00BE6A3A" w:rsidP="00E46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3A"/>
    <w:rsid w:val="000140EC"/>
    <w:rsid w:val="00016A35"/>
    <w:rsid w:val="000C16B3"/>
    <w:rsid w:val="001408C0"/>
    <w:rsid w:val="00143FD7"/>
    <w:rsid w:val="001463FB"/>
    <w:rsid w:val="00186DB7"/>
    <w:rsid w:val="001D7626"/>
    <w:rsid w:val="002613DA"/>
    <w:rsid w:val="002B6353"/>
    <w:rsid w:val="002B68C8"/>
    <w:rsid w:val="002F35F4"/>
    <w:rsid w:val="002F3E28"/>
    <w:rsid w:val="002F40E6"/>
    <w:rsid w:val="00303E5B"/>
    <w:rsid w:val="003055A2"/>
    <w:rsid w:val="00313226"/>
    <w:rsid w:val="0031425E"/>
    <w:rsid w:val="00325059"/>
    <w:rsid w:val="00354EB3"/>
    <w:rsid w:val="00357719"/>
    <w:rsid w:val="00374144"/>
    <w:rsid w:val="00394681"/>
    <w:rsid w:val="003B3EC7"/>
    <w:rsid w:val="003F42AF"/>
    <w:rsid w:val="00412F6D"/>
    <w:rsid w:val="0042635A"/>
    <w:rsid w:val="00447B10"/>
    <w:rsid w:val="00466B6F"/>
    <w:rsid w:val="004B3188"/>
    <w:rsid w:val="004B3DB3"/>
    <w:rsid w:val="004C13CE"/>
    <w:rsid w:val="004C63B5"/>
    <w:rsid w:val="004D114E"/>
    <w:rsid w:val="004D461E"/>
    <w:rsid w:val="00517479"/>
    <w:rsid w:val="005A0BE5"/>
    <w:rsid w:val="005C0E1F"/>
    <w:rsid w:val="005E0D2B"/>
    <w:rsid w:val="005E2C99"/>
    <w:rsid w:val="006305F1"/>
    <w:rsid w:val="00672258"/>
    <w:rsid w:val="0067575B"/>
    <w:rsid w:val="00692C26"/>
    <w:rsid w:val="006F2D3D"/>
    <w:rsid w:val="00700835"/>
    <w:rsid w:val="00726F87"/>
    <w:rsid w:val="007333B9"/>
    <w:rsid w:val="00791B7D"/>
    <w:rsid w:val="007A3515"/>
    <w:rsid w:val="007D7924"/>
    <w:rsid w:val="007E470C"/>
    <w:rsid w:val="007E5F71"/>
    <w:rsid w:val="00821415"/>
    <w:rsid w:val="0083768F"/>
    <w:rsid w:val="0091595A"/>
    <w:rsid w:val="009165EA"/>
    <w:rsid w:val="009829F2"/>
    <w:rsid w:val="00993F61"/>
    <w:rsid w:val="009A5E22"/>
    <w:rsid w:val="009B0746"/>
    <w:rsid w:val="009C198B"/>
    <w:rsid w:val="009D207E"/>
    <w:rsid w:val="009E5822"/>
    <w:rsid w:val="009E691A"/>
    <w:rsid w:val="00A074CB"/>
    <w:rsid w:val="00A369C4"/>
    <w:rsid w:val="00A47986"/>
    <w:rsid w:val="00A91A24"/>
    <w:rsid w:val="00AC0E99"/>
    <w:rsid w:val="00AF1E67"/>
    <w:rsid w:val="00AF5046"/>
    <w:rsid w:val="00AF70D4"/>
    <w:rsid w:val="00B169A1"/>
    <w:rsid w:val="00B33E0C"/>
    <w:rsid w:val="00B45FE9"/>
    <w:rsid w:val="00B55D49"/>
    <w:rsid w:val="00B65E97"/>
    <w:rsid w:val="00B84180"/>
    <w:rsid w:val="00BE63EA"/>
    <w:rsid w:val="00BE6A3A"/>
    <w:rsid w:val="00C42A3C"/>
    <w:rsid w:val="00CD2C6D"/>
    <w:rsid w:val="00CF1A0F"/>
    <w:rsid w:val="00D36252"/>
    <w:rsid w:val="00D4330B"/>
    <w:rsid w:val="00D460F1"/>
    <w:rsid w:val="00D51B44"/>
    <w:rsid w:val="00D6085D"/>
    <w:rsid w:val="00D66D57"/>
    <w:rsid w:val="00D81480"/>
    <w:rsid w:val="00DA2E40"/>
    <w:rsid w:val="00DA5BF8"/>
    <w:rsid w:val="00DC71AA"/>
    <w:rsid w:val="00DD2FAB"/>
    <w:rsid w:val="00DE627C"/>
    <w:rsid w:val="00DF1850"/>
    <w:rsid w:val="00E46E7E"/>
    <w:rsid w:val="00E95631"/>
    <w:rsid w:val="00F1173B"/>
    <w:rsid w:val="00F45F2E"/>
    <w:rsid w:val="00FA538E"/>
    <w:rsid w:val="00FD50BA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209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DF1850"/>
    <w:rPr>
      <w:rFonts w:ascii="Georgia" w:hAnsi="Georgia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F185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F1850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F1850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DF18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DF1850"/>
    <w:rPr>
      <w:rFonts w:ascii="Georgia" w:hAnsi="Georgia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F1850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F1850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F1850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DF1850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DF1850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DF1850"/>
    <w:rPr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DF1850"/>
    <w:rPr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185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1850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DF1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18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850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DF18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850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DF1850"/>
  </w:style>
  <w:style w:type="character" w:styleId="Hyperlink">
    <w:name w:val="Hyperlink"/>
    <w:basedOn w:val="DefaultParagraphFont"/>
    <w:uiPriority w:val="99"/>
    <w:unhideWhenUsed/>
    <w:rsid w:val="00DF18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DF1850"/>
    <w:rPr>
      <w:rFonts w:ascii="Georgia" w:hAnsi="Georgia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F1850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F1850"/>
    <w:pPr>
      <w:keepNext/>
      <w:keepLines/>
      <w:pageBreakBefore/>
      <w:spacing w:before="200"/>
      <w:jc w:val="center"/>
      <w:outlineLvl w:val="1"/>
    </w:pPr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F1850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DF18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DF1850"/>
    <w:rPr>
      <w:rFonts w:ascii="Georgia" w:hAnsi="Georgia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F1850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F1850"/>
    <w:rPr>
      <w:rFonts w:asciiTheme="majorHAnsi" w:eastAsiaTheme="majorEastAsia" w:hAnsiTheme="majorHAns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F1850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DF1850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DF1850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DF1850"/>
    <w:rPr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DF1850"/>
    <w:rPr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185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1850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DF18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18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850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DF18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850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DF1850"/>
  </w:style>
  <w:style w:type="character" w:styleId="Hyperlink">
    <w:name w:val="Hyperlink"/>
    <w:basedOn w:val="DefaultParagraphFont"/>
    <w:uiPriority w:val="99"/>
    <w:unhideWhenUsed/>
    <w:rsid w:val="00DF18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Users:jesuit_debate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3</TotalTime>
  <Pages>2</Pages>
  <Words>179</Words>
  <Characters>1021</Characters>
  <Application>Microsoft Macintosh Word</Application>
  <DocSecurity>0</DocSecurity>
  <Lines>8</Lines>
  <Paragraphs>2</Paragraphs>
  <ScaleCrop>false</ScaleCrop>
  <Company>Whitman College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McFarland</dc:creator>
  <cp:keywords/>
  <dc:description/>
  <cp:lastModifiedBy>Tracy McFarland</cp:lastModifiedBy>
  <cp:revision>1</cp:revision>
  <dcterms:created xsi:type="dcterms:W3CDTF">2013-07-06T13:21:00Z</dcterms:created>
  <dcterms:modified xsi:type="dcterms:W3CDTF">2013-07-06T13:26:00Z</dcterms:modified>
</cp:coreProperties>
</file>